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67" w:rsidRDefault="00FD1C67" w:rsidP="00990D67">
      <w:pPr>
        <w:rPr>
          <w:b/>
          <w:i/>
          <w:sz w:val="20"/>
          <w:szCs w:val="20"/>
        </w:rPr>
      </w:pPr>
    </w:p>
    <w:p w:rsidR="00D11D87" w:rsidRPr="00921757" w:rsidRDefault="00D11D87" w:rsidP="00990D67">
      <w:pPr>
        <w:rPr>
          <w:b/>
          <w:i/>
          <w:sz w:val="20"/>
          <w:szCs w:val="20"/>
        </w:rPr>
      </w:pPr>
    </w:p>
    <w:p w:rsidR="00D11D87" w:rsidRPr="000542C9" w:rsidRDefault="00D11D87" w:rsidP="00D11D87">
      <w:pPr>
        <w:jc w:val="right"/>
        <w:rPr>
          <w:sz w:val="20"/>
          <w:szCs w:val="20"/>
        </w:rPr>
      </w:pPr>
      <w:r>
        <w:rPr>
          <w:sz w:val="20"/>
          <w:szCs w:val="20"/>
        </w:rPr>
        <w:t>Форма 4/4</w:t>
      </w:r>
    </w:p>
    <w:p w:rsidR="00990D67" w:rsidRDefault="00990D67" w:rsidP="00D11D87">
      <w:pPr>
        <w:jc w:val="right"/>
        <w:rPr>
          <w:b/>
          <w:sz w:val="28"/>
          <w:szCs w:val="28"/>
        </w:rPr>
      </w:pPr>
    </w:p>
    <w:p w:rsidR="007F0DAA" w:rsidRDefault="007F0DAA" w:rsidP="007F0DAA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>Отчет</w:t>
      </w:r>
      <w:r w:rsidRPr="000542C9">
        <w:rPr>
          <w:b/>
          <w:sz w:val="28"/>
          <w:szCs w:val="28"/>
        </w:rPr>
        <w:t xml:space="preserve"> о несовершеннолетних детя</w:t>
      </w:r>
      <w:r w:rsidR="00E4519A">
        <w:rPr>
          <w:b/>
          <w:sz w:val="28"/>
          <w:szCs w:val="28"/>
        </w:rPr>
        <w:t>х семей членов незаконных вооруженных формирований</w:t>
      </w:r>
      <w:r w:rsidR="002A23AB">
        <w:rPr>
          <w:b/>
          <w:sz w:val="28"/>
          <w:szCs w:val="28"/>
        </w:rPr>
        <w:t xml:space="preserve"> (НВФ)</w:t>
      </w:r>
      <w:r>
        <w:rPr>
          <w:sz w:val="26"/>
          <w:szCs w:val="26"/>
        </w:rPr>
        <w:t>_________________________________________________________________________</w:t>
      </w:r>
    </w:p>
    <w:p w:rsidR="007F0DAA" w:rsidRDefault="007F0DAA" w:rsidP="007F0DAA">
      <w:pPr>
        <w:jc w:val="center"/>
      </w:pPr>
      <w:r>
        <w:t>(наименов</w:t>
      </w:r>
      <w:r w:rsidR="007E3632">
        <w:t>ание МОУО</w:t>
      </w:r>
      <w:r w:rsidRPr="00BF0D69">
        <w:t>)</w:t>
      </w:r>
    </w:p>
    <w:p w:rsidR="007F0DAA" w:rsidRDefault="007F0DAA" w:rsidP="007F0DAA">
      <w:pPr>
        <w:jc w:val="center"/>
      </w:pPr>
    </w:p>
    <w:p w:rsidR="002B746C" w:rsidRDefault="002B746C" w:rsidP="002B746C">
      <w:pPr>
        <w:jc w:val="center"/>
      </w:pPr>
    </w:p>
    <w:p w:rsidR="002B746C" w:rsidRDefault="002B746C" w:rsidP="002B746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1930"/>
        <w:gridCol w:w="1497"/>
        <w:gridCol w:w="911"/>
        <w:gridCol w:w="1245"/>
        <w:gridCol w:w="966"/>
        <w:gridCol w:w="1055"/>
        <w:gridCol w:w="1310"/>
        <w:gridCol w:w="1310"/>
        <w:gridCol w:w="1222"/>
        <w:gridCol w:w="3033"/>
      </w:tblGrid>
      <w:tr w:rsidR="002B746C" w:rsidTr="003F212D">
        <w:tc>
          <w:tcPr>
            <w:tcW w:w="874" w:type="dxa"/>
            <w:shd w:val="clear" w:color="auto" w:fill="auto"/>
          </w:tcPr>
          <w:p w:rsidR="002B746C" w:rsidRPr="00F72A36" w:rsidRDefault="002B746C" w:rsidP="003F212D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72A36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F72A36">
              <w:rPr>
                <w:b/>
                <w:sz w:val="18"/>
                <w:szCs w:val="18"/>
              </w:rPr>
              <w:t>п</w:t>
            </w:r>
            <w:proofErr w:type="gramEnd"/>
            <w:r w:rsidRPr="00F72A36">
              <w:rPr>
                <w:b/>
                <w:sz w:val="18"/>
                <w:szCs w:val="18"/>
              </w:rPr>
              <w:t>/п</w:t>
            </w:r>
          </w:p>
          <w:p w:rsidR="002B746C" w:rsidRPr="00F72A36" w:rsidRDefault="002B746C" w:rsidP="003F212D">
            <w:pPr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2B746C" w:rsidRPr="00F72A36" w:rsidRDefault="002B746C" w:rsidP="003F212D">
            <w:pPr>
              <w:jc w:val="center"/>
              <w:rPr>
                <w:b/>
                <w:sz w:val="18"/>
                <w:szCs w:val="18"/>
              </w:rPr>
            </w:pPr>
            <w:r w:rsidRPr="00F72A36">
              <w:rPr>
                <w:b/>
                <w:sz w:val="18"/>
                <w:szCs w:val="18"/>
              </w:rPr>
              <w:t xml:space="preserve">ФИО </w:t>
            </w:r>
            <w:proofErr w:type="gramStart"/>
            <w:r w:rsidRPr="00F72A36">
              <w:rPr>
                <w:b/>
                <w:sz w:val="18"/>
                <w:szCs w:val="18"/>
              </w:rPr>
              <w:t>обучающегося</w:t>
            </w:r>
            <w:proofErr w:type="gramEnd"/>
          </w:p>
        </w:tc>
        <w:tc>
          <w:tcPr>
            <w:tcW w:w="1145" w:type="dxa"/>
            <w:shd w:val="clear" w:color="auto" w:fill="auto"/>
          </w:tcPr>
          <w:p w:rsidR="002B746C" w:rsidRPr="00F72A36" w:rsidRDefault="002B746C" w:rsidP="003F212D">
            <w:pPr>
              <w:ind w:left="-108"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рождения, класс, школа</w:t>
            </w:r>
            <w:r w:rsidR="00AF5FC1">
              <w:rPr>
                <w:b/>
                <w:sz w:val="18"/>
                <w:szCs w:val="18"/>
              </w:rPr>
              <w:t>/ детский сад</w:t>
            </w:r>
          </w:p>
        </w:tc>
        <w:tc>
          <w:tcPr>
            <w:tcW w:w="8250" w:type="dxa"/>
            <w:gridSpan w:val="7"/>
          </w:tcPr>
          <w:p w:rsidR="002B746C" w:rsidRDefault="002B746C" w:rsidP="003F212D">
            <w:pPr>
              <w:jc w:val="center"/>
            </w:pPr>
            <w:r>
              <w:t>Охват детскими и молодежными общественными организациями</w:t>
            </w:r>
          </w:p>
          <w:p w:rsidR="00301150" w:rsidRDefault="00301150" w:rsidP="003F212D">
            <w:pPr>
              <w:jc w:val="center"/>
            </w:pPr>
            <w:r>
              <w:t>(исключение: дошкольный возраст)</w:t>
            </w:r>
          </w:p>
        </w:tc>
        <w:tc>
          <w:tcPr>
            <w:tcW w:w="3099" w:type="dxa"/>
            <w:vMerge w:val="restart"/>
            <w:shd w:val="clear" w:color="auto" w:fill="auto"/>
          </w:tcPr>
          <w:p w:rsidR="002B746C" w:rsidRDefault="002B746C" w:rsidP="003F212D">
            <w:pPr>
              <w:jc w:val="center"/>
            </w:pPr>
            <w:r>
              <w:t>Охват дополнительным образованием (наименование организации доп. образования/кружка/ секции)</w:t>
            </w:r>
          </w:p>
        </w:tc>
      </w:tr>
      <w:tr w:rsidR="002B746C" w:rsidTr="003F212D">
        <w:tc>
          <w:tcPr>
            <w:tcW w:w="874" w:type="dxa"/>
            <w:shd w:val="clear" w:color="auto" w:fill="auto"/>
          </w:tcPr>
          <w:p w:rsidR="002B746C" w:rsidRPr="00F72A36" w:rsidRDefault="002B746C" w:rsidP="003F212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2B746C" w:rsidRPr="00F72A36" w:rsidRDefault="002B746C" w:rsidP="003F212D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</w:tcPr>
          <w:p w:rsidR="002B746C" w:rsidRPr="00F72A36" w:rsidRDefault="002B746C" w:rsidP="003F212D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auto"/>
          </w:tcPr>
          <w:p w:rsidR="002B746C" w:rsidRPr="00F72A36" w:rsidRDefault="002B746C" w:rsidP="003F212D">
            <w:pPr>
              <w:ind w:left="-89" w:right="-108"/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>РДШ</w:t>
            </w:r>
          </w:p>
        </w:tc>
        <w:tc>
          <w:tcPr>
            <w:tcW w:w="1267" w:type="dxa"/>
            <w:shd w:val="clear" w:color="auto" w:fill="auto"/>
          </w:tcPr>
          <w:p w:rsidR="002B746C" w:rsidRPr="00F72A36" w:rsidRDefault="002B746C" w:rsidP="003F212D">
            <w:pPr>
              <w:ind w:left="-46" w:right="-108"/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>ЮНАРМИЯ</w:t>
            </w:r>
          </w:p>
        </w:tc>
        <w:tc>
          <w:tcPr>
            <w:tcW w:w="1011" w:type="dxa"/>
          </w:tcPr>
          <w:p w:rsidR="002B746C" w:rsidRPr="00F72A36" w:rsidRDefault="002B746C" w:rsidP="003F212D">
            <w:pPr>
              <w:ind w:left="-84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ТОКС</w:t>
            </w:r>
          </w:p>
        </w:tc>
        <w:tc>
          <w:tcPr>
            <w:tcW w:w="1113" w:type="dxa"/>
          </w:tcPr>
          <w:p w:rsidR="002B746C" w:rsidRPr="00F72A36" w:rsidRDefault="002B746C" w:rsidP="003F212D">
            <w:pPr>
              <w:ind w:left="-84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ЮИД</w:t>
            </w:r>
          </w:p>
        </w:tc>
        <w:tc>
          <w:tcPr>
            <w:tcW w:w="1327" w:type="dxa"/>
            <w:shd w:val="clear" w:color="auto" w:fill="auto"/>
          </w:tcPr>
          <w:p w:rsidR="002B746C" w:rsidRPr="00F72A36" w:rsidRDefault="002B746C" w:rsidP="003F212D">
            <w:pPr>
              <w:ind w:left="-84" w:right="-108"/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>ВОЛОНТЕРЫ ПОБЕДЫ</w:t>
            </w:r>
          </w:p>
        </w:tc>
        <w:tc>
          <w:tcPr>
            <w:tcW w:w="1327" w:type="dxa"/>
            <w:shd w:val="clear" w:color="auto" w:fill="auto"/>
          </w:tcPr>
          <w:p w:rsidR="002B746C" w:rsidRPr="00F72A36" w:rsidRDefault="002B746C" w:rsidP="003F212D">
            <w:pPr>
              <w:ind w:left="-84" w:right="-108"/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 xml:space="preserve">ВОЛОНТЕРЫ </w:t>
            </w:r>
            <w:proofErr w:type="gramStart"/>
            <w:r w:rsidRPr="00F72A36">
              <w:rPr>
                <w:sz w:val="18"/>
                <w:szCs w:val="18"/>
              </w:rPr>
              <w:t>-М</w:t>
            </w:r>
            <w:proofErr w:type="gramEnd"/>
            <w:r w:rsidRPr="00F72A36">
              <w:rPr>
                <w:sz w:val="18"/>
                <w:szCs w:val="18"/>
              </w:rPr>
              <w:t>ЕДИКИ</w:t>
            </w:r>
          </w:p>
        </w:tc>
        <w:tc>
          <w:tcPr>
            <w:tcW w:w="1246" w:type="dxa"/>
            <w:shd w:val="clear" w:color="auto" w:fill="auto"/>
          </w:tcPr>
          <w:p w:rsidR="002B746C" w:rsidRPr="00F72A36" w:rsidRDefault="002B746C" w:rsidP="003F212D">
            <w:pPr>
              <w:ind w:left="-84" w:right="-108"/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>Иная организация (указать)</w:t>
            </w:r>
          </w:p>
        </w:tc>
        <w:tc>
          <w:tcPr>
            <w:tcW w:w="3099" w:type="dxa"/>
            <w:vMerge/>
            <w:shd w:val="clear" w:color="auto" w:fill="auto"/>
          </w:tcPr>
          <w:p w:rsidR="002B746C" w:rsidRDefault="002B746C" w:rsidP="003F212D">
            <w:pPr>
              <w:jc w:val="center"/>
            </w:pPr>
          </w:p>
        </w:tc>
      </w:tr>
      <w:tr w:rsidR="00A452C3" w:rsidTr="003F212D">
        <w:tc>
          <w:tcPr>
            <w:tcW w:w="874" w:type="dxa"/>
            <w:shd w:val="clear" w:color="auto" w:fill="auto"/>
          </w:tcPr>
          <w:p w:rsidR="00A452C3" w:rsidRPr="00A452C3" w:rsidRDefault="00A452C3" w:rsidP="008D39A2">
            <w:r w:rsidRPr="00A452C3">
              <w:t>1</w:t>
            </w:r>
          </w:p>
        </w:tc>
        <w:tc>
          <w:tcPr>
            <w:tcW w:w="1984" w:type="dxa"/>
            <w:shd w:val="clear" w:color="auto" w:fill="auto"/>
          </w:tcPr>
          <w:p w:rsidR="00A452C3" w:rsidRPr="00A452C3" w:rsidRDefault="00A452C3" w:rsidP="008D39A2">
            <w:proofErr w:type="spellStart"/>
            <w:r w:rsidRPr="00A452C3">
              <w:t>Байбулова</w:t>
            </w:r>
            <w:proofErr w:type="spellEnd"/>
            <w:r w:rsidRPr="00A452C3">
              <w:t xml:space="preserve"> Марьям Мурат-</w:t>
            </w:r>
            <w:proofErr w:type="spellStart"/>
            <w:r w:rsidRPr="00A452C3">
              <w:t>Алиевна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:rsidR="00A452C3" w:rsidRDefault="00681B92" w:rsidP="008D39A2">
            <w:r>
              <w:t>7.01.2011г, 5</w:t>
            </w:r>
            <w:r w:rsidR="00A452C3" w:rsidRPr="00A452C3">
              <w:t xml:space="preserve"> класс</w:t>
            </w:r>
            <w:r w:rsidR="003D2C5B">
              <w:t xml:space="preserve"> ГКОУ РД</w:t>
            </w:r>
          </w:p>
          <w:p w:rsidR="00A452C3" w:rsidRPr="00A452C3" w:rsidRDefault="003D2C5B" w:rsidP="008D39A2">
            <w:r>
              <w:t>«</w:t>
            </w:r>
            <w:proofErr w:type="spellStart"/>
            <w:r w:rsidR="00A452C3">
              <w:t>Сангарская</w:t>
            </w:r>
            <w:proofErr w:type="spellEnd"/>
            <w:r w:rsidR="00A452C3">
              <w:t xml:space="preserve"> СОШ</w:t>
            </w:r>
            <w:r>
              <w:t>»</w:t>
            </w:r>
          </w:p>
        </w:tc>
        <w:tc>
          <w:tcPr>
            <w:tcW w:w="959" w:type="dxa"/>
            <w:shd w:val="clear" w:color="auto" w:fill="auto"/>
          </w:tcPr>
          <w:p w:rsidR="00A452C3" w:rsidRPr="00A452C3" w:rsidRDefault="00A452C3" w:rsidP="008D39A2">
            <w:pPr>
              <w:ind w:left="-89" w:right="-108"/>
            </w:pPr>
            <w:r w:rsidRPr="00A452C3">
              <w:t>+</w:t>
            </w:r>
          </w:p>
        </w:tc>
        <w:tc>
          <w:tcPr>
            <w:tcW w:w="1267" w:type="dxa"/>
            <w:shd w:val="clear" w:color="auto" w:fill="auto"/>
          </w:tcPr>
          <w:p w:rsidR="00A452C3" w:rsidRPr="00A452C3" w:rsidRDefault="00A452C3" w:rsidP="008D39A2">
            <w:pPr>
              <w:ind w:left="-46" w:right="-108"/>
            </w:pPr>
          </w:p>
        </w:tc>
        <w:tc>
          <w:tcPr>
            <w:tcW w:w="1011" w:type="dxa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113" w:type="dxa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327" w:type="dxa"/>
            <w:shd w:val="clear" w:color="auto" w:fill="auto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327" w:type="dxa"/>
            <w:shd w:val="clear" w:color="auto" w:fill="auto"/>
          </w:tcPr>
          <w:p w:rsidR="00A452C3" w:rsidRPr="00A452C3" w:rsidRDefault="00A452C3" w:rsidP="008D39A2">
            <w:pPr>
              <w:ind w:left="-84" w:right="-108"/>
            </w:pPr>
          </w:p>
        </w:tc>
        <w:tc>
          <w:tcPr>
            <w:tcW w:w="1246" w:type="dxa"/>
            <w:shd w:val="clear" w:color="auto" w:fill="auto"/>
          </w:tcPr>
          <w:p w:rsidR="00A452C3" w:rsidRPr="00A452C3" w:rsidRDefault="00A452C3" w:rsidP="008D39A2">
            <w:pPr>
              <w:ind w:left="-84" w:right="-108"/>
            </w:pPr>
          </w:p>
        </w:tc>
        <w:tc>
          <w:tcPr>
            <w:tcW w:w="3099" w:type="dxa"/>
            <w:shd w:val="clear" w:color="auto" w:fill="auto"/>
          </w:tcPr>
          <w:p w:rsidR="00A452C3" w:rsidRPr="00A452C3" w:rsidRDefault="00A452C3" w:rsidP="008D39A2">
            <w:pPr>
              <w:jc w:val="center"/>
            </w:pPr>
            <w:r w:rsidRPr="00A452C3">
              <w:t>Радуга</w:t>
            </w:r>
            <w:r w:rsidR="00681B92">
              <w:t xml:space="preserve"> творчества</w:t>
            </w:r>
            <w:bookmarkStart w:id="0" w:name="_GoBack"/>
            <w:bookmarkEnd w:id="0"/>
          </w:p>
        </w:tc>
      </w:tr>
      <w:tr w:rsidR="00A452C3" w:rsidTr="003F212D">
        <w:tc>
          <w:tcPr>
            <w:tcW w:w="874" w:type="dxa"/>
            <w:shd w:val="clear" w:color="auto" w:fill="auto"/>
          </w:tcPr>
          <w:p w:rsidR="00A452C3" w:rsidRPr="00A452C3" w:rsidRDefault="00A452C3" w:rsidP="008D39A2">
            <w:r w:rsidRPr="00A452C3">
              <w:t>2</w:t>
            </w:r>
          </w:p>
        </w:tc>
        <w:tc>
          <w:tcPr>
            <w:tcW w:w="1984" w:type="dxa"/>
            <w:shd w:val="clear" w:color="auto" w:fill="auto"/>
          </w:tcPr>
          <w:p w:rsidR="00A452C3" w:rsidRPr="00A452C3" w:rsidRDefault="00A452C3" w:rsidP="008D39A2">
            <w:proofErr w:type="spellStart"/>
            <w:r w:rsidRPr="00A452C3">
              <w:t>Байбулов</w:t>
            </w:r>
            <w:proofErr w:type="spellEnd"/>
            <w:r w:rsidRPr="00A452C3">
              <w:t xml:space="preserve"> Сулейман Мурат-</w:t>
            </w:r>
            <w:proofErr w:type="spellStart"/>
            <w:r w:rsidRPr="00A452C3">
              <w:t>Алиевич</w:t>
            </w:r>
            <w:proofErr w:type="spellEnd"/>
          </w:p>
        </w:tc>
        <w:tc>
          <w:tcPr>
            <w:tcW w:w="1145" w:type="dxa"/>
            <w:shd w:val="clear" w:color="auto" w:fill="auto"/>
          </w:tcPr>
          <w:p w:rsidR="00A452C3" w:rsidRPr="00A452C3" w:rsidRDefault="00A452C3" w:rsidP="008D39A2">
            <w:r w:rsidRPr="00A452C3">
              <w:t>8.11.2009г,</w:t>
            </w:r>
          </w:p>
          <w:p w:rsidR="00A452C3" w:rsidRDefault="00681B92" w:rsidP="008D39A2">
            <w:r>
              <w:t>6</w:t>
            </w:r>
            <w:r w:rsidR="00A452C3" w:rsidRPr="00A452C3">
              <w:t xml:space="preserve"> класс</w:t>
            </w:r>
          </w:p>
          <w:p w:rsidR="003D2C5B" w:rsidRDefault="003D2C5B" w:rsidP="008D39A2">
            <w:r>
              <w:t xml:space="preserve">ГКОУ РД </w:t>
            </w:r>
          </w:p>
          <w:p w:rsidR="00A452C3" w:rsidRPr="00A452C3" w:rsidRDefault="003D2C5B" w:rsidP="008D39A2">
            <w:r>
              <w:t>«</w:t>
            </w:r>
            <w:proofErr w:type="spellStart"/>
            <w:r w:rsidR="00A452C3">
              <w:t>Сангарская</w:t>
            </w:r>
            <w:proofErr w:type="spellEnd"/>
            <w:r w:rsidR="00A452C3">
              <w:t xml:space="preserve"> СОШ</w:t>
            </w:r>
            <w:r>
              <w:t>»</w:t>
            </w:r>
          </w:p>
        </w:tc>
        <w:tc>
          <w:tcPr>
            <w:tcW w:w="959" w:type="dxa"/>
            <w:shd w:val="clear" w:color="auto" w:fill="auto"/>
          </w:tcPr>
          <w:p w:rsidR="00A452C3" w:rsidRPr="00A452C3" w:rsidRDefault="00A452C3" w:rsidP="008D39A2">
            <w:pPr>
              <w:ind w:left="-89" w:right="-108"/>
            </w:pPr>
            <w:r w:rsidRPr="00A452C3">
              <w:t>+</w:t>
            </w:r>
          </w:p>
        </w:tc>
        <w:tc>
          <w:tcPr>
            <w:tcW w:w="1267" w:type="dxa"/>
            <w:shd w:val="clear" w:color="auto" w:fill="auto"/>
          </w:tcPr>
          <w:p w:rsidR="00A452C3" w:rsidRPr="00A452C3" w:rsidRDefault="00A452C3" w:rsidP="008D39A2">
            <w:pPr>
              <w:ind w:left="-46" w:right="-108"/>
            </w:pPr>
            <w:r w:rsidRPr="00A452C3">
              <w:t>+</w:t>
            </w:r>
          </w:p>
        </w:tc>
        <w:tc>
          <w:tcPr>
            <w:tcW w:w="1011" w:type="dxa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113" w:type="dxa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327" w:type="dxa"/>
            <w:shd w:val="clear" w:color="auto" w:fill="auto"/>
          </w:tcPr>
          <w:p w:rsidR="00A452C3" w:rsidRPr="00A452C3" w:rsidRDefault="00A452C3" w:rsidP="008D39A2">
            <w:pPr>
              <w:ind w:left="-49" w:right="-108"/>
            </w:pPr>
          </w:p>
        </w:tc>
        <w:tc>
          <w:tcPr>
            <w:tcW w:w="1327" w:type="dxa"/>
            <w:shd w:val="clear" w:color="auto" w:fill="auto"/>
          </w:tcPr>
          <w:p w:rsidR="00A452C3" w:rsidRPr="00A452C3" w:rsidRDefault="00A452C3" w:rsidP="008D39A2">
            <w:pPr>
              <w:ind w:left="-84" w:right="-108"/>
            </w:pPr>
          </w:p>
        </w:tc>
        <w:tc>
          <w:tcPr>
            <w:tcW w:w="1246" w:type="dxa"/>
            <w:shd w:val="clear" w:color="auto" w:fill="auto"/>
          </w:tcPr>
          <w:p w:rsidR="00A452C3" w:rsidRPr="00A452C3" w:rsidRDefault="00A452C3" w:rsidP="008D39A2">
            <w:pPr>
              <w:ind w:left="-84" w:right="-108"/>
            </w:pPr>
          </w:p>
        </w:tc>
        <w:tc>
          <w:tcPr>
            <w:tcW w:w="3099" w:type="dxa"/>
            <w:shd w:val="clear" w:color="auto" w:fill="auto"/>
          </w:tcPr>
          <w:p w:rsidR="00A452C3" w:rsidRPr="00A452C3" w:rsidRDefault="00A452C3" w:rsidP="008D39A2">
            <w:pPr>
              <w:jc w:val="center"/>
            </w:pPr>
            <w:r w:rsidRPr="00A452C3">
              <w:t>Юный краевед</w:t>
            </w:r>
          </w:p>
        </w:tc>
      </w:tr>
      <w:tr w:rsidR="00A452C3" w:rsidTr="003F212D">
        <w:tc>
          <w:tcPr>
            <w:tcW w:w="874" w:type="dxa"/>
            <w:shd w:val="clear" w:color="auto" w:fill="auto"/>
          </w:tcPr>
          <w:p w:rsidR="00A452C3" w:rsidRPr="00F72A36" w:rsidRDefault="00A452C3" w:rsidP="003F212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A452C3" w:rsidRPr="00F72A36" w:rsidRDefault="00A452C3" w:rsidP="003F212D">
            <w:pPr>
              <w:rPr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</w:tcPr>
          <w:p w:rsidR="00A452C3" w:rsidRPr="00F72A36" w:rsidRDefault="00A452C3" w:rsidP="003F212D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auto"/>
          </w:tcPr>
          <w:p w:rsidR="00A452C3" w:rsidRPr="00F72A36" w:rsidRDefault="00A452C3" w:rsidP="003F212D">
            <w:pPr>
              <w:ind w:left="-89" w:right="-108"/>
              <w:rPr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</w:tcPr>
          <w:p w:rsidR="00A452C3" w:rsidRPr="00F72A36" w:rsidRDefault="00A452C3" w:rsidP="003F212D">
            <w:pPr>
              <w:ind w:left="-46" w:right="-108"/>
              <w:rPr>
                <w:sz w:val="18"/>
                <w:szCs w:val="18"/>
              </w:rPr>
            </w:pPr>
          </w:p>
        </w:tc>
        <w:tc>
          <w:tcPr>
            <w:tcW w:w="1011" w:type="dxa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113" w:type="dxa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A452C3" w:rsidRPr="00F72A36" w:rsidRDefault="00A452C3" w:rsidP="003F212D">
            <w:pPr>
              <w:ind w:left="-84" w:right="-108"/>
              <w:rPr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</w:tcPr>
          <w:p w:rsidR="00A452C3" w:rsidRPr="00F72A36" w:rsidRDefault="00A452C3" w:rsidP="003F212D">
            <w:pPr>
              <w:ind w:left="-84" w:right="-108"/>
              <w:rPr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auto"/>
          </w:tcPr>
          <w:p w:rsidR="00A452C3" w:rsidRDefault="00A452C3" w:rsidP="003F212D">
            <w:pPr>
              <w:jc w:val="center"/>
            </w:pPr>
          </w:p>
        </w:tc>
      </w:tr>
      <w:tr w:rsidR="00A452C3" w:rsidTr="003F212D">
        <w:tc>
          <w:tcPr>
            <w:tcW w:w="874" w:type="dxa"/>
            <w:shd w:val="clear" w:color="auto" w:fill="auto"/>
          </w:tcPr>
          <w:p w:rsidR="00A452C3" w:rsidRPr="00F72A36" w:rsidRDefault="00A452C3" w:rsidP="003F212D">
            <w:pPr>
              <w:rPr>
                <w:sz w:val="18"/>
                <w:szCs w:val="18"/>
              </w:rPr>
            </w:pPr>
            <w:r w:rsidRPr="00F72A36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29" w:type="dxa"/>
            <w:gridSpan w:val="2"/>
            <w:shd w:val="clear" w:color="auto" w:fill="auto"/>
          </w:tcPr>
          <w:p w:rsidR="00A452C3" w:rsidRPr="00F72A36" w:rsidRDefault="00A452C3" w:rsidP="003F212D">
            <w:pPr>
              <w:rPr>
                <w:sz w:val="18"/>
                <w:szCs w:val="18"/>
              </w:rPr>
            </w:pPr>
            <w:r w:rsidRPr="00F72A36">
              <w:rPr>
                <w:sz w:val="18"/>
                <w:szCs w:val="18"/>
              </w:rPr>
              <w:t>(общее кол-во)</w:t>
            </w:r>
          </w:p>
        </w:tc>
        <w:tc>
          <w:tcPr>
            <w:tcW w:w="959" w:type="dxa"/>
            <w:shd w:val="clear" w:color="auto" w:fill="auto"/>
          </w:tcPr>
          <w:p w:rsidR="00A452C3" w:rsidRPr="00F72A36" w:rsidRDefault="00A452C3" w:rsidP="003F212D">
            <w:pPr>
              <w:ind w:left="-89" w:right="-108"/>
              <w:rPr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</w:tcPr>
          <w:p w:rsidR="00A452C3" w:rsidRPr="00F72A36" w:rsidRDefault="00A452C3" w:rsidP="003F212D">
            <w:pPr>
              <w:ind w:left="-46" w:right="-108"/>
              <w:rPr>
                <w:sz w:val="18"/>
                <w:szCs w:val="18"/>
              </w:rPr>
            </w:pPr>
          </w:p>
        </w:tc>
        <w:tc>
          <w:tcPr>
            <w:tcW w:w="1011" w:type="dxa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113" w:type="dxa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A452C3" w:rsidRPr="00F72A36" w:rsidRDefault="00A452C3" w:rsidP="003F212D">
            <w:pPr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327" w:type="dxa"/>
            <w:shd w:val="clear" w:color="auto" w:fill="auto"/>
          </w:tcPr>
          <w:p w:rsidR="00A452C3" w:rsidRPr="00F72A36" w:rsidRDefault="00A452C3" w:rsidP="003F212D">
            <w:pPr>
              <w:ind w:left="-84" w:right="-108"/>
              <w:rPr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</w:tcPr>
          <w:p w:rsidR="00A452C3" w:rsidRPr="00F72A36" w:rsidRDefault="00A452C3" w:rsidP="003F212D">
            <w:pPr>
              <w:ind w:left="-84" w:right="-108"/>
              <w:rPr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auto"/>
          </w:tcPr>
          <w:p w:rsidR="00A452C3" w:rsidRDefault="00A452C3" w:rsidP="003F212D">
            <w:pPr>
              <w:jc w:val="center"/>
            </w:pPr>
          </w:p>
        </w:tc>
      </w:tr>
    </w:tbl>
    <w:p w:rsidR="002B746C" w:rsidRDefault="002B746C" w:rsidP="002B746C">
      <w:pPr>
        <w:rPr>
          <w:sz w:val="18"/>
          <w:szCs w:val="18"/>
        </w:rPr>
      </w:pPr>
    </w:p>
    <w:p w:rsidR="002B746C" w:rsidRDefault="002B746C" w:rsidP="002B746C">
      <w:pPr>
        <w:rPr>
          <w:sz w:val="18"/>
          <w:szCs w:val="18"/>
        </w:rPr>
      </w:pPr>
    </w:p>
    <w:p w:rsidR="002B746C" w:rsidRPr="00285B89" w:rsidRDefault="002B746C" w:rsidP="002B746C">
      <w:pPr>
        <w:pStyle w:val="1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color w:val="000000"/>
          <w:sz w:val="24"/>
          <w:szCs w:val="24"/>
        </w:rPr>
        <w:t>МОУО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      ______________________     </w:t>
      </w:r>
    </w:p>
    <w:p w:rsidR="002B746C" w:rsidRPr="00285B89" w:rsidRDefault="002B746C" w:rsidP="002B746C">
      <w:pPr>
        <w:pStyle w:val="1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</w:t>
      </w: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(подпись)                          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</w:t>
      </w: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(ФИО)                                    </w:t>
      </w:r>
    </w:p>
    <w:p w:rsidR="002B746C" w:rsidRDefault="002B746C" w:rsidP="002B746C">
      <w:pPr>
        <w:pStyle w:val="1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2B746C" w:rsidRDefault="002B746C" w:rsidP="002B746C">
      <w:pPr>
        <w:pStyle w:val="11"/>
        <w:rPr>
          <w:rFonts w:ascii="Times New Roman" w:hAnsi="Times New Roman" w:cs="Times New Roman"/>
          <w:color w:val="000000"/>
          <w:sz w:val="24"/>
          <w:szCs w:val="24"/>
        </w:rPr>
      </w:pPr>
    </w:p>
    <w:p w:rsidR="002B746C" w:rsidRDefault="002B746C" w:rsidP="002B746C">
      <w:pPr>
        <w:pStyle w:val="11"/>
        <w:rPr>
          <w:rFonts w:ascii="Times New Roman" w:hAnsi="Times New Roman" w:cs="Times New Roman"/>
          <w:color w:val="000000"/>
          <w:sz w:val="24"/>
          <w:szCs w:val="24"/>
        </w:rPr>
      </w:pPr>
    </w:p>
    <w:p w:rsidR="002B746C" w:rsidRPr="00285B89" w:rsidRDefault="002B746C" w:rsidP="002B746C">
      <w:pPr>
        <w:rPr>
          <w:b/>
        </w:rPr>
      </w:pPr>
    </w:p>
    <w:p w:rsidR="002B746C" w:rsidRDefault="002B746C" w:rsidP="002B746C">
      <w:pPr>
        <w:rPr>
          <w:b/>
          <w:i/>
          <w:sz w:val="20"/>
          <w:szCs w:val="20"/>
        </w:rPr>
      </w:pPr>
      <w:r w:rsidRPr="00285B89">
        <w:rPr>
          <w:b/>
          <w:i/>
          <w:sz w:val="20"/>
          <w:szCs w:val="20"/>
        </w:rPr>
        <w:t>ФИО</w:t>
      </w:r>
      <w:r>
        <w:rPr>
          <w:b/>
          <w:i/>
          <w:sz w:val="20"/>
          <w:szCs w:val="20"/>
        </w:rPr>
        <w:t>, контактные данные исполнителя</w:t>
      </w: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p w:rsidR="00FD1C67" w:rsidRDefault="00FD1C67" w:rsidP="00D11D87">
      <w:pPr>
        <w:jc w:val="right"/>
        <w:rPr>
          <w:sz w:val="20"/>
          <w:szCs w:val="20"/>
        </w:rPr>
      </w:pPr>
    </w:p>
    <w:sectPr w:rsidR="00FD1C67" w:rsidSect="00921757">
      <w:pgSz w:w="16838" w:h="11906" w:orient="landscape"/>
      <w:pgMar w:top="426" w:right="993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91E" w:rsidRDefault="00BC291E" w:rsidP="00F40BF4">
      <w:r>
        <w:separator/>
      </w:r>
    </w:p>
  </w:endnote>
  <w:endnote w:type="continuationSeparator" w:id="0">
    <w:p w:rsidR="00BC291E" w:rsidRDefault="00BC291E" w:rsidP="00F4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91E" w:rsidRDefault="00BC291E" w:rsidP="00F40BF4">
      <w:r>
        <w:separator/>
      </w:r>
    </w:p>
  </w:footnote>
  <w:footnote w:type="continuationSeparator" w:id="0">
    <w:p w:rsidR="00BC291E" w:rsidRDefault="00BC291E" w:rsidP="00F40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1FC5391"/>
    <w:multiLevelType w:val="hybridMultilevel"/>
    <w:tmpl w:val="AFF6D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72DB"/>
    <w:multiLevelType w:val="hybridMultilevel"/>
    <w:tmpl w:val="2C2E5F60"/>
    <w:lvl w:ilvl="0" w:tplc="2826A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31F87"/>
    <w:multiLevelType w:val="hybridMultilevel"/>
    <w:tmpl w:val="1BB8C4E0"/>
    <w:lvl w:ilvl="0" w:tplc="5C8CD5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ED6"/>
    <w:multiLevelType w:val="hybridMultilevel"/>
    <w:tmpl w:val="592C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E23E7"/>
    <w:multiLevelType w:val="hybridMultilevel"/>
    <w:tmpl w:val="395E5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323C5"/>
    <w:multiLevelType w:val="hybridMultilevel"/>
    <w:tmpl w:val="2B48E1F0"/>
    <w:lvl w:ilvl="0" w:tplc="BC8822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2255A7"/>
    <w:multiLevelType w:val="hybridMultilevel"/>
    <w:tmpl w:val="951029D8"/>
    <w:lvl w:ilvl="0" w:tplc="3A5E9EA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D496B8D"/>
    <w:multiLevelType w:val="hybridMultilevel"/>
    <w:tmpl w:val="871C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50DCF"/>
    <w:multiLevelType w:val="hybridMultilevel"/>
    <w:tmpl w:val="395E5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E70D1"/>
    <w:multiLevelType w:val="hybridMultilevel"/>
    <w:tmpl w:val="41B8B17E"/>
    <w:lvl w:ilvl="0" w:tplc="3880E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6C15F7"/>
    <w:multiLevelType w:val="hybridMultilevel"/>
    <w:tmpl w:val="78CE022E"/>
    <w:lvl w:ilvl="0" w:tplc="962C8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A72E65"/>
    <w:multiLevelType w:val="hybridMultilevel"/>
    <w:tmpl w:val="4726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42F8E"/>
    <w:multiLevelType w:val="hybridMultilevel"/>
    <w:tmpl w:val="F2EE2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F3B61"/>
    <w:multiLevelType w:val="hybridMultilevel"/>
    <w:tmpl w:val="60F291CE"/>
    <w:lvl w:ilvl="0" w:tplc="3A5E9E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0631B"/>
    <w:multiLevelType w:val="hybridMultilevel"/>
    <w:tmpl w:val="C5DC27EA"/>
    <w:lvl w:ilvl="0" w:tplc="51465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60"/>
        </w:tabs>
        <w:ind w:left="960" w:hanging="360"/>
      </w:pPr>
      <w:rPr>
        <w:rFonts w:cs="Times New Roman"/>
        <w:b w:val="0"/>
        <w:bCs w:val="0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D491543"/>
    <w:multiLevelType w:val="hybridMultilevel"/>
    <w:tmpl w:val="99CE11A8"/>
    <w:lvl w:ilvl="0" w:tplc="1E96C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C47445"/>
    <w:multiLevelType w:val="hybridMultilevel"/>
    <w:tmpl w:val="B6349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62D17"/>
    <w:multiLevelType w:val="hybridMultilevel"/>
    <w:tmpl w:val="31841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5330F"/>
    <w:multiLevelType w:val="hybridMultilevel"/>
    <w:tmpl w:val="112C4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1"/>
  </w:num>
  <w:num w:numId="4">
    <w:abstractNumId w:val="15"/>
  </w:num>
  <w:num w:numId="5">
    <w:abstractNumId w:val="10"/>
  </w:num>
  <w:num w:numId="6">
    <w:abstractNumId w:val="21"/>
  </w:num>
  <w:num w:numId="7">
    <w:abstractNumId w:val="18"/>
  </w:num>
  <w:num w:numId="8">
    <w:abstractNumId w:val="13"/>
  </w:num>
  <w:num w:numId="9">
    <w:abstractNumId w:val="17"/>
  </w:num>
  <w:num w:numId="10">
    <w:abstractNumId w:val="12"/>
  </w:num>
  <w:num w:numId="11">
    <w:abstractNumId w:val="5"/>
  </w:num>
  <w:num w:numId="12">
    <w:abstractNumId w:val="16"/>
  </w:num>
  <w:num w:numId="13">
    <w:abstractNumId w:val="9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20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F0"/>
    <w:rsid w:val="00003214"/>
    <w:rsid w:val="000042D5"/>
    <w:rsid w:val="0000443F"/>
    <w:rsid w:val="00004DC8"/>
    <w:rsid w:val="0001104F"/>
    <w:rsid w:val="00022A51"/>
    <w:rsid w:val="00023355"/>
    <w:rsid w:val="0002369D"/>
    <w:rsid w:val="00023D47"/>
    <w:rsid w:val="000270FB"/>
    <w:rsid w:val="00027CDA"/>
    <w:rsid w:val="000313D0"/>
    <w:rsid w:val="00031DF1"/>
    <w:rsid w:val="00040211"/>
    <w:rsid w:val="00042819"/>
    <w:rsid w:val="00043F5C"/>
    <w:rsid w:val="00046ADE"/>
    <w:rsid w:val="0004725F"/>
    <w:rsid w:val="00052165"/>
    <w:rsid w:val="000542C9"/>
    <w:rsid w:val="00055E0B"/>
    <w:rsid w:val="00056C08"/>
    <w:rsid w:val="00060BAD"/>
    <w:rsid w:val="00061492"/>
    <w:rsid w:val="000643A7"/>
    <w:rsid w:val="000649FD"/>
    <w:rsid w:val="0006589E"/>
    <w:rsid w:val="00067EF6"/>
    <w:rsid w:val="00076654"/>
    <w:rsid w:val="000779A7"/>
    <w:rsid w:val="000819E4"/>
    <w:rsid w:val="00082832"/>
    <w:rsid w:val="000846F0"/>
    <w:rsid w:val="00092E6D"/>
    <w:rsid w:val="00093581"/>
    <w:rsid w:val="00093BF7"/>
    <w:rsid w:val="00097758"/>
    <w:rsid w:val="000A3567"/>
    <w:rsid w:val="000A586F"/>
    <w:rsid w:val="000A59E6"/>
    <w:rsid w:val="000A74C2"/>
    <w:rsid w:val="000A7F9F"/>
    <w:rsid w:val="000B0437"/>
    <w:rsid w:val="000B111C"/>
    <w:rsid w:val="000B1A75"/>
    <w:rsid w:val="000B3257"/>
    <w:rsid w:val="000B7A8C"/>
    <w:rsid w:val="000C0D49"/>
    <w:rsid w:val="000C7E0C"/>
    <w:rsid w:val="000D0642"/>
    <w:rsid w:val="000D0BEE"/>
    <w:rsid w:val="000D324D"/>
    <w:rsid w:val="000D5167"/>
    <w:rsid w:val="000D5F55"/>
    <w:rsid w:val="000D6184"/>
    <w:rsid w:val="000D6B3F"/>
    <w:rsid w:val="000D7235"/>
    <w:rsid w:val="000E2755"/>
    <w:rsid w:val="000E29E2"/>
    <w:rsid w:val="000E2C2A"/>
    <w:rsid w:val="000E5336"/>
    <w:rsid w:val="000E5BD4"/>
    <w:rsid w:val="000F10B2"/>
    <w:rsid w:val="000F1688"/>
    <w:rsid w:val="000F40BA"/>
    <w:rsid w:val="000F547D"/>
    <w:rsid w:val="000F63D6"/>
    <w:rsid w:val="000F73A8"/>
    <w:rsid w:val="00100CDA"/>
    <w:rsid w:val="00102323"/>
    <w:rsid w:val="001029F5"/>
    <w:rsid w:val="00102CE8"/>
    <w:rsid w:val="00105F60"/>
    <w:rsid w:val="001109AE"/>
    <w:rsid w:val="00110F49"/>
    <w:rsid w:val="00113DF5"/>
    <w:rsid w:val="0011460A"/>
    <w:rsid w:val="00114647"/>
    <w:rsid w:val="00114C6F"/>
    <w:rsid w:val="00116496"/>
    <w:rsid w:val="00123883"/>
    <w:rsid w:val="00123FE3"/>
    <w:rsid w:val="00124D53"/>
    <w:rsid w:val="00124F15"/>
    <w:rsid w:val="0012670A"/>
    <w:rsid w:val="001275F2"/>
    <w:rsid w:val="00130C5B"/>
    <w:rsid w:val="00132658"/>
    <w:rsid w:val="00133D78"/>
    <w:rsid w:val="001355BE"/>
    <w:rsid w:val="00136E47"/>
    <w:rsid w:val="00137764"/>
    <w:rsid w:val="00141441"/>
    <w:rsid w:val="0014790E"/>
    <w:rsid w:val="00147B28"/>
    <w:rsid w:val="001511C9"/>
    <w:rsid w:val="0015182B"/>
    <w:rsid w:val="00152C9C"/>
    <w:rsid w:val="001550FA"/>
    <w:rsid w:val="00155278"/>
    <w:rsid w:val="00155E15"/>
    <w:rsid w:val="001576E5"/>
    <w:rsid w:val="00163725"/>
    <w:rsid w:val="0016390F"/>
    <w:rsid w:val="00165531"/>
    <w:rsid w:val="00171448"/>
    <w:rsid w:val="001716EA"/>
    <w:rsid w:val="00180A80"/>
    <w:rsid w:val="0018214C"/>
    <w:rsid w:val="00183D12"/>
    <w:rsid w:val="001868AE"/>
    <w:rsid w:val="00187D23"/>
    <w:rsid w:val="001900B1"/>
    <w:rsid w:val="001930AF"/>
    <w:rsid w:val="00193C02"/>
    <w:rsid w:val="00195A27"/>
    <w:rsid w:val="00195FA7"/>
    <w:rsid w:val="00196208"/>
    <w:rsid w:val="001A0484"/>
    <w:rsid w:val="001A09CD"/>
    <w:rsid w:val="001A13BB"/>
    <w:rsid w:val="001A3DCC"/>
    <w:rsid w:val="001A42CE"/>
    <w:rsid w:val="001A5136"/>
    <w:rsid w:val="001A5E86"/>
    <w:rsid w:val="001B0D5F"/>
    <w:rsid w:val="001B24DD"/>
    <w:rsid w:val="001B361B"/>
    <w:rsid w:val="001B3F89"/>
    <w:rsid w:val="001B4EC2"/>
    <w:rsid w:val="001C2B19"/>
    <w:rsid w:val="001C42E4"/>
    <w:rsid w:val="001C5C7F"/>
    <w:rsid w:val="001C62E2"/>
    <w:rsid w:val="001D64EB"/>
    <w:rsid w:val="001E0522"/>
    <w:rsid w:val="001E0885"/>
    <w:rsid w:val="001E1828"/>
    <w:rsid w:val="001E191C"/>
    <w:rsid w:val="001E7320"/>
    <w:rsid w:val="001F170C"/>
    <w:rsid w:val="001F249E"/>
    <w:rsid w:val="001F4D6E"/>
    <w:rsid w:val="001F7FA8"/>
    <w:rsid w:val="00204F1F"/>
    <w:rsid w:val="002063CB"/>
    <w:rsid w:val="002104FF"/>
    <w:rsid w:val="00212605"/>
    <w:rsid w:val="002127B5"/>
    <w:rsid w:val="0021732C"/>
    <w:rsid w:val="00223837"/>
    <w:rsid w:val="00225080"/>
    <w:rsid w:val="0022646E"/>
    <w:rsid w:val="00230294"/>
    <w:rsid w:val="0023254A"/>
    <w:rsid w:val="0023324A"/>
    <w:rsid w:val="002355FD"/>
    <w:rsid w:val="002360ED"/>
    <w:rsid w:val="00243CC8"/>
    <w:rsid w:val="00245CB4"/>
    <w:rsid w:val="0025712B"/>
    <w:rsid w:val="00266389"/>
    <w:rsid w:val="00267DF8"/>
    <w:rsid w:val="00271026"/>
    <w:rsid w:val="00271CE0"/>
    <w:rsid w:val="00273E5D"/>
    <w:rsid w:val="00274205"/>
    <w:rsid w:val="00275724"/>
    <w:rsid w:val="0028099C"/>
    <w:rsid w:val="00281F3E"/>
    <w:rsid w:val="00282498"/>
    <w:rsid w:val="002859C4"/>
    <w:rsid w:val="00292D33"/>
    <w:rsid w:val="00294224"/>
    <w:rsid w:val="00295B22"/>
    <w:rsid w:val="002A23AB"/>
    <w:rsid w:val="002A359D"/>
    <w:rsid w:val="002A4B20"/>
    <w:rsid w:val="002A4F94"/>
    <w:rsid w:val="002A5064"/>
    <w:rsid w:val="002A7601"/>
    <w:rsid w:val="002B26CC"/>
    <w:rsid w:val="002B55C6"/>
    <w:rsid w:val="002B746C"/>
    <w:rsid w:val="002C021C"/>
    <w:rsid w:val="002C26C7"/>
    <w:rsid w:val="002C2937"/>
    <w:rsid w:val="002C48D8"/>
    <w:rsid w:val="002C4945"/>
    <w:rsid w:val="002C6D02"/>
    <w:rsid w:val="002D043E"/>
    <w:rsid w:val="002D1BCD"/>
    <w:rsid w:val="002D254A"/>
    <w:rsid w:val="002D3913"/>
    <w:rsid w:val="002D4C36"/>
    <w:rsid w:val="002D4E6E"/>
    <w:rsid w:val="002D53BA"/>
    <w:rsid w:val="002D5AD8"/>
    <w:rsid w:val="002D65A2"/>
    <w:rsid w:val="002E0B81"/>
    <w:rsid w:val="002E609E"/>
    <w:rsid w:val="002E7F47"/>
    <w:rsid w:val="002F14FA"/>
    <w:rsid w:val="002F2F98"/>
    <w:rsid w:val="002F4973"/>
    <w:rsid w:val="002F79D7"/>
    <w:rsid w:val="00300EC7"/>
    <w:rsid w:val="00301150"/>
    <w:rsid w:val="003035FE"/>
    <w:rsid w:val="003077D0"/>
    <w:rsid w:val="003115EA"/>
    <w:rsid w:val="00324299"/>
    <w:rsid w:val="003250E9"/>
    <w:rsid w:val="003268C1"/>
    <w:rsid w:val="00331B85"/>
    <w:rsid w:val="00333186"/>
    <w:rsid w:val="00334C15"/>
    <w:rsid w:val="003356C0"/>
    <w:rsid w:val="00335FB3"/>
    <w:rsid w:val="003367F8"/>
    <w:rsid w:val="003379E0"/>
    <w:rsid w:val="00343F90"/>
    <w:rsid w:val="00345569"/>
    <w:rsid w:val="0034612B"/>
    <w:rsid w:val="00346666"/>
    <w:rsid w:val="00352171"/>
    <w:rsid w:val="00352496"/>
    <w:rsid w:val="00353245"/>
    <w:rsid w:val="00355D00"/>
    <w:rsid w:val="00356613"/>
    <w:rsid w:val="00360A31"/>
    <w:rsid w:val="00365356"/>
    <w:rsid w:val="00370957"/>
    <w:rsid w:val="003728E1"/>
    <w:rsid w:val="0037308B"/>
    <w:rsid w:val="00373A9F"/>
    <w:rsid w:val="00375DC5"/>
    <w:rsid w:val="00375E7B"/>
    <w:rsid w:val="0037616F"/>
    <w:rsid w:val="00381547"/>
    <w:rsid w:val="00383D10"/>
    <w:rsid w:val="003857BA"/>
    <w:rsid w:val="00387D7E"/>
    <w:rsid w:val="003915F7"/>
    <w:rsid w:val="0039382F"/>
    <w:rsid w:val="00395B93"/>
    <w:rsid w:val="00396F7D"/>
    <w:rsid w:val="003A1B98"/>
    <w:rsid w:val="003A3B0E"/>
    <w:rsid w:val="003A5DB8"/>
    <w:rsid w:val="003B16D0"/>
    <w:rsid w:val="003B75BD"/>
    <w:rsid w:val="003C07E1"/>
    <w:rsid w:val="003C0FA0"/>
    <w:rsid w:val="003C23B4"/>
    <w:rsid w:val="003D011B"/>
    <w:rsid w:val="003D078D"/>
    <w:rsid w:val="003D2C5B"/>
    <w:rsid w:val="003D4062"/>
    <w:rsid w:val="003D4BEA"/>
    <w:rsid w:val="003D4C81"/>
    <w:rsid w:val="003D5E20"/>
    <w:rsid w:val="003D6A79"/>
    <w:rsid w:val="003E12C1"/>
    <w:rsid w:val="003E3ABE"/>
    <w:rsid w:val="003E4501"/>
    <w:rsid w:val="003E71C4"/>
    <w:rsid w:val="003F12C0"/>
    <w:rsid w:val="003F2072"/>
    <w:rsid w:val="003F212D"/>
    <w:rsid w:val="003F4AB0"/>
    <w:rsid w:val="003F4FB4"/>
    <w:rsid w:val="003F6BB3"/>
    <w:rsid w:val="003F7F5D"/>
    <w:rsid w:val="00410D11"/>
    <w:rsid w:val="00411B8A"/>
    <w:rsid w:val="0041522F"/>
    <w:rsid w:val="00416F22"/>
    <w:rsid w:val="00416F2D"/>
    <w:rsid w:val="004178C1"/>
    <w:rsid w:val="004239EB"/>
    <w:rsid w:val="00424762"/>
    <w:rsid w:val="00425F18"/>
    <w:rsid w:val="00430009"/>
    <w:rsid w:val="00431944"/>
    <w:rsid w:val="00433A82"/>
    <w:rsid w:val="00435BE2"/>
    <w:rsid w:val="00436C15"/>
    <w:rsid w:val="0043742F"/>
    <w:rsid w:val="0044612D"/>
    <w:rsid w:val="00447973"/>
    <w:rsid w:val="00450771"/>
    <w:rsid w:val="00450B09"/>
    <w:rsid w:val="0045253D"/>
    <w:rsid w:val="004532FE"/>
    <w:rsid w:val="004543E5"/>
    <w:rsid w:val="004548DA"/>
    <w:rsid w:val="00456456"/>
    <w:rsid w:val="004662F3"/>
    <w:rsid w:val="0047125F"/>
    <w:rsid w:val="00477E51"/>
    <w:rsid w:val="004817C1"/>
    <w:rsid w:val="00483B61"/>
    <w:rsid w:val="0048605C"/>
    <w:rsid w:val="00491391"/>
    <w:rsid w:val="0049199F"/>
    <w:rsid w:val="00491EC0"/>
    <w:rsid w:val="00493995"/>
    <w:rsid w:val="00494B20"/>
    <w:rsid w:val="004A1B89"/>
    <w:rsid w:val="004A3CF0"/>
    <w:rsid w:val="004A4468"/>
    <w:rsid w:val="004A4E60"/>
    <w:rsid w:val="004A5BD5"/>
    <w:rsid w:val="004C4024"/>
    <w:rsid w:val="004C56A9"/>
    <w:rsid w:val="004C6341"/>
    <w:rsid w:val="004C7062"/>
    <w:rsid w:val="004D0AD0"/>
    <w:rsid w:val="004D1410"/>
    <w:rsid w:val="004D2A87"/>
    <w:rsid w:val="004D7062"/>
    <w:rsid w:val="004D7DE6"/>
    <w:rsid w:val="004E59B2"/>
    <w:rsid w:val="004E675C"/>
    <w:rsid w:val="004E7686"/>
    <w:rsid w:val="004F3AD9"/>
    <w:rsid w:val="004F3E7A"/>
    <w:rsid w:val="004F72F1"/>
    <w:rsid w:val="005020BC"/>
    <w:rsid w:val="005035BC"/>
    <w:rsid w:val="00511D60"/>
    <w:rsid w:val="00512455"/>
    <w:rsid w:val="005216B1"/>
    <w:rsid w:val="00523BD8"/>
    <w:rsid w:val="00526F2D"/>
    <w:rsid w:val="005305CE"/>
    <w:rsid w:val="005325B6"/>
    <w:rsid w:val="00533B34"/>
    <w:rsid w:val="005347F5"/>
    <w:rsid w:val="005401C0"/>
    <w:rsid w:val="00543273"/>
    <w:rsid w:val="00543E95"/>
    <w:rsid w:val="005455F6"/>
    <w:rsid w:val="0054773E"/>
    <w:rsid w:val="00547B91"/>
    <w:rsid w:val="0055188C"/>
    <w:rsid w:val="00554677"/>
    <w:rsid w:val="00554993"/>
    <w:rsid w:val="00554AC5"/>
    <w:rsid w:val="00554D91"/>
    <w:rsid w:val="0055627E"/>
    <w:rsid w:val="0055788F"/>
    <w:rsid w:val="00557A45"/>
    <w:rsid w:val="00561BA7"/>
    <w:rsid w:val="00564758"/>
    <w:rsid w:val="00565E5B"/>
    <w:rsid w:val="005734C3"/>
    <w:rsid w:val="00573BE9"/>
    <w:rsid w:val="005766EE"/>
    <w:rsid w:val="00580EA3"/>
    <w:rsid w:val="00582FF4"/>
    <w:rsid w:val="005833D7"/>
    <w:rsid w:val="00584A5E"/>
    <w:rsid w:val="00586167"/>
    <w:rsid w:val="00586D12"/>
    <w:rsid w:val="00593CB6"/>
    <w:rsid w:val="005949B6"/>
    <w:rsid w:val="005A0267"/>
    <w:rsid w:val="005A0C3E"/>
    <w:rsid w:val="005A1DFD"/>
    <w:rsid w:val="005A2890"/>
    <w:rsid w:val="005B45C1"/>
    <w:rsid w:val="005B45E5"/>
    <w:rsid w:val="005B739A"/>
    <w:rsid w:val="005C04C7"/>
    <w:rsid w:val="005C1D75"/>
    <w:rsid w:val="005C2040"/>
    <w:rsid w:val="005C4B03"/>
    <w:rsid w:val="005C72B0"/>
    <w:rsid w:val="005D1A76"/>
    <w:rsid w:val="005D792C"/>
    <w:rsid w:val="005E121C"/>
    <w:rsid w:val="005E197E"/>
    <w:rsid w:val="005E2E32"/>
    <w:rsid w:val="005E335E"/>
    <w:rsid w:val="005E3426"/>
    <w:rsid w:val="005E48FE"/>
    <w:rsid w:val="005E5EAE"/>
    <w:rsid w:val="005E6302"/>
    <w:rsid w:val="005F0C97"/>
    <w:rsid w:val="005F1C96"/>
    <w:rsid w:val="005F4520"/>
    <w:rsid w:val="005F6B0D"/>
    <w:rsid w:val="005F6C24"/>
    <w:rsid w:val="005F74B4"/>
    <w:rsid w:val="006005F5"/>
    <w:rsid w:val="00603F58"/>
    <w:rsid w:val="00612B71"/>
    <w:rsid w:val="006134E0"/>
    <w:rsid w:val="006135FD"/>
    <w:rsid w:val="0061516F"/>
    <w:rsid w:val="00615A65"/>
    <w:rsid w:val="0062085D"/>
    <w:rsid w:val="00621BAF"/>
    <w:rsid w:val="00622C64"/>
    <w:rsid w:val="006240C9"/>
    <w:rsid w:val="00624B71"/>
    <w:rsid w:val="006407E1"/>
    <w:rsid w:val="00640BAA"/>
    <w:rsid w:val="00644703"/>
    <w:rsid w:val="00644822"/>
    <w:rsid w:val="00647CBA"/>
    <w:rsid w:val="00650937"/>
    <w:rsid w:val="00652166"/>
    <w:rsid w:val="00653587"/>
    <w:rsid w:val="00654DFB"/>
    <w:rsid w:val="00654EF3"/>
    <w:rsid w:val="00660634"/>
    <w:rsid w:val="006619F9"/>
    <w:rsid w:val="0066306F"/>
    <w:rsid w:val="00664735"/>
    <w:rsid w:val="0066680F"/>
    <w:rsid w:val="0066759A"/>
    <w:rsid w:val="006715C3"/>
    <w:rsid w:val="00672FF0"/>
    <w:rsid w:val="0067311C"/>
    <w:rsid w:val="00673494"/>
    <w:rsid w:val="0067441F"/>
    <w:rsid w:val="00674EB7"/>
    <w:rsid w:val="00676D9A"/>
    <w:rsid w:val="00680075"/>
    <w:rsid w:val="006817BF"/>
    <w:rsid w:val="00681B92"/>
    <w:rsid w:val="00683CB7"/>
    <w:rsid w:val="006851E1"/>
    <w:rsid w:val="0068520E"/>
    <w:rsid w:val="00687DBE"/>
    <w:rsid w:val="00687FF0"/>
    <w:rsid w:val="0069003E"/>
    <w:rsid w:val="00694904"/>
    <w:rsid w:val="00694E70"/>
    <w:rsid w:val="006A2662"/>
    <w:rsid w:val="006B29DB"/>
    <w:rsid w:val="006B341A"/>
    <w:rsid w:val="006C2F54"/>
    <w:rsid w:val="006C3375"/>
    <w:rsid w:val="006C360C"/>
    <w:rsid w:val="006C48D5"/>
    <w:rsid w:val="006C55D8"/>
    <w:rsid w:val="006C76BD"/>
    <w:rsid w:val="006D00FA"/>
    <w:rsid w:val="006D4A4B"/>
    <w:rsid w:val="006D5D51"/>
    <w:rsid w:val="006D6CAA"/>
    <w:rsid w:val="006D73A0"/>
    <w:rsid w:val="006E2663"/>
    <w:rsid w:val="006E322C"/>
    <w:rsid w:val="006E3408"/>
    <w:rsid w:val="006E4092"/>
    <w:rsid w:val="006E49F6"/>
    <w:rsid w:val="006F10D2"/>
    <w:rsid w:val="006F1B15"/>
    <w:rsid w:val="006F23EF"/>
    <w:rsid w:val="006F49C6"/>
    <w:rsid w:val="006F6C0A"/>
    <w:rsid w:val="00700EFD"/>
    <w:rsid w:val="00705092"/>
    <w:rsid w:val="007051AD"/>
    <w:rsid w:val="00711B9A"/>
    <w:rsid w:val="00711DF1"/>
    <w:rsid w:val="00712EBD"/>
    <w:rsid w:val="00713355"/>
    <w:rsid w:val="00720818"/>
    <w:rsid w:val="00720940"/>
    <w:rsid w:val="00725175"/>
    <w:rsid w:val="00730AA5"/>
    <w:rsid w:val="00730D75"/>
    <w:rsid w:val="00731F67"/>
    <w:rsid w:val="00733667"/>
    <w:rsid w:val="00733F19"/>
    <w:rsid w:val="007349E7"/>
    <w:rsid w:val="007365DA"/>
    <w:rsid w:val="00736CFA"/>
    <w:rsid w:val="00737A35"/>
    <w:rsid w:val="007401EB"/>
    <w:rsid w:val="00740FBC"/>
    <w:rsid w:val="007413F2"/>
    <w:rsid w:val="007429BC"/>
    <w:rsid w:val="00745C9B"/>
    <w:rsid w:val="00752926"/>
    <w:rsid w:val="00754A57"/>
    <w:rsid w:val="0075554E"/>
    <w:rsid w:val="007573A9"/>
    <w:rsid w:val="0076069B"/>
    <w:rsid w:val="007607D2"/>
    <w:rsid w:val="00761333"/>
    <w:rsid w:val="007632D1"/>
    <w:rsid w:val="007654B2"/>
    <w:rsid w:val="00767293"/>
    <w:rsid w:val="00767534"/>
    <w:rsid w:val="00770F6D"/>
    <w:rsid w:val="0077141C"/>
    <w:rsid w:val="007715BF"/>
    <w:rsid w:val="007719E8"/>
    <w:rsid w:val="007722C4"/>
    <w:rsid w:val="00773945"/>
    <w:rsid w:val="00774426"/>
    <w:rsid w:val="00774DD0"/>
    <w:rsid w:val="00774E74"/>
    <w:rsid w:val="00776BB2"/>
    <w:rsid w:val="00776DF9"/>
    <w:rsid w:val="00781A2D"/>
    <w:rsid w:val="0078239A"/>
    <w:rsid w:val="00782D18"/>
    <w:rsid w:val="007878C5"/>
    <w:rsid w:val="00791E35"/>
    <w:rsid w:val="007922D4"/>
    <w:rsid w:val="0079374F"/>
    <w:rsid w:val="00793989"/>
    <w:rsid w:val="00797F95"/>
    <w:rsid w:val="00797FBE"/>
    <w:rsid w:val="007A4074"/>
    <w:rsid w:val="007A422A"/>
    <w:rsid w:val="007A5076"/>
    <w:rsid w:val="007A5517"/>
    <w:rsid w:val="007B0730"/>
    <w:rsid w:val="007B0F13"/>
    <w:rsid w:val="007B0F41"/>
    <w:rsid w:val="007B11B0"/>
    <w:rsid w:val="007B2A3E"/>
    <w:rsid w:val="007C01EB"/>
    <w:rsid w:val="007C5050"/>
    <w:rsid w:val="007C6320"/>
    <w:rsid w:val="007C7347"/>
    <w:rsid w:val="007D5F63"/>
    <w:rsid w:val="007D7164"/>
    <w:rsid w:val="007E3632"/>
    <w:rsid w:val="007E4F81"/>
    <w:rsid w:val="007E6865"/>
    <w:rsid w:val="007F06CF"/>
    <w:rsid w:val="007F0DAA"/>
    <w:rsid w:val="007F2B00"/>
    <w:rsid w:val="007F64F6"/>
    <w:rsid w:val="007F6DB5"/>
    <w:rsid w:val="008006E9"/>
    <w:rsid w:val="00800AEA"/>
    <w:rsid w:val="008013DB"/>
    <w:rsid w:val="00801B8A"/>
    <w:rsid w:val="00807190"/>
    <w:rsid w:val="008077B1"/>
    <w:rsid w:val="008208F6"/>
    <w:rsid w:val="008212F8"/>
    <w:rsid w:val="0082161D"/>
    <w:rsid w:val="00822944"/>
    <w:rsid w:val="00825710"/>
    <w:rsid w:val="00827D4B"/>
    <w:rsid w:val="00830202"/>
    <w:rsid w:val="0083496D"/>
    <w:rsid w:val="00835AEE"/>
    <w:rsid w:val="00836234"/>
    <w:rsid w:val="00836457"/>
    <w:rsid w:val="00836BF2"/>
    <w:rsid w:val="00843B8B"/>
    <w:rsid w:val="008454A4"/>
    <w:rsid w:val="008475EC"/>
    <w:rsid w:val="008509A4"/>
    <w:rsid w:val="00851D61"/>
    <w:rsid w:val="00851F49"/>
    <w:rsid w:val="008531D6"/>
    <w:rsid w:val="00855A1A"/>
    <w:rsid w:val="00860484"/>
    <w:rsid w:val="00861539"/>
    <w:rsid w:val="00861F82"/>
    <w:rsid w:val="008621DB"/>
    <w:rsid w:val="0086266F"/>
    <w:rsid w:val="00865E8B"/>
    <w:rsid w:val="00866EC2"/>
    <w:rsid w:val="00871763"/>
    <w:rsid w:val="00872744"/>
    <w:rsid w:val="00872F5A"/>
    <w:rsid w:val="00873884"/>
    <w:rsid w:val="00875713"/>
    <w:rsid w:val="00876165"/>
    <w:rsid w:val="00876D8E"/>
    <w:rsid w:val="00882AB5"/>
    <w:rsid w:val="00884063"/>
    <w:rsid w:val="0088515E"/>
    <w:rsid w:val="008922E1"/>
    <w:rsid w:val="00893404"/>
    <w:rsid w:val="008A126B"/>
    <w:rsid w:val="008A49C9"/>
    <w:rsid w:val="008A4DDD"/>
    <w:rsid w:val="008A76A9"/>
    <w:rsid w:val="008B0E57"/>
    <w:rsid w:val="008B54A0"/>
    <w:rsid w:val="008B5624"/>
    <w:rsid w:val="008B5905"/>
    <w:rsid w:val="008C4D56"/>
    <w:rsid w:val="008C50A2"/>
    <w:rsid w:val="008C5E07"/>
    <w:rsid w:val="008C7511"/>
    <w:rsid w:val="008D0839"/>
    <w:rsid w:val="008E2379"/>
    <w:rsid w:val="008E2C69"/>
    <w:rsid w:val="008E34DA"/>
    <w:rsid w:val="008E3527"/>
    <w:rsid w:val="008E535E"/>
    <w:rsid w:val="008F106B"/>
    <w:rsid w:val="008F1C65"/>
    <w:rsid w:val="008F2477"/>
    <w:rsid w:val="008F27B4"/>
    <w:rsid w:val="008F454D"/>
    <w:rsid w:val="008F4550"/>
    <w:rsid w:val="008F546B"/>
    <w:rsid w:val="0090145C"/>
    <w:rsid w:val="00902B69"/>
    <w:rsid w:val="00905BF6"/>
    <w:rsid w:val="009066E7"/>
    <w:rsid w:val="0090757B"/>
    <w:rsid w:val="00907DAE"/>
    <w:rsid w:val="009113AF"/>
    <w:rsid w:val="00913BBF"/>
    <w:rsid w:val="00914A5F"/>
    <w:rsid w:val="00920001"/>
    <w:rsid w:val="00921757"/>
    <w:rsid w:val="00922673"/>
    <w:rsid w:val="00924D4B"/>
    <w:rsid w:val="009257F7"/>
    <w:rsid w:val="00925C76"/>
    <w:rsid w:val="00925CCD"/>
    <w:rsid w:val="009268A4"/>
    <w:rsid w:val="0093093E"/>
    <w:rsid w:val="00931A9E"/>
    <w:rsid w:val="009326B1"/>
    <w:rsid w:val="009344CB"/>
    <w:rsid w:val="009344CE"/>
    <w:rsid w:val="00934948"/>
    <w:rsid w:val="0093610C"/>
    <w:rsid w:val="00942382"/>
    <w:rsid w:val="00942907"/>
    <w:rsid w:val="00943547"/>
    <w:rsid w:val="00947A3B"/>
    <w:rsid w:val="009500DF"/>
    <w:rsid w:val="00951C7C"/>
    <w:rsid w:val="0095316D"/>
    <w:rsid w:val="00954080"/>
    <w:rsid w:val="0095585B"/>
    <w:rsid w:val="00956359"/>
    <w:rsid w:val="00960B63"/>
    <w:rsid w:val="00960B99"/>
    <w:rsid w:val="00961222"/>
    <w:rsid w:val="00964EBD"/>
    <w:rsid w:val="009663A7"/>
    <w:rsid w:val="00967D77"/>
    <w:rsid w:val="0097096A"/>
    <w:rsid w:val="009719D0"/>
    <w:rsid w:val="00976E99"/>
    <w:rsid w:val="00977CA8"/>
    <w:rsid w:val="0098112C"/>
    <w:rsid w:val="00981260"/>
    <w:rsid w:val="009816F7"/>
    <w:rsid w:val="00982B51"/>
    <w:rsid w:val="00983E6E"/>
    <w:rsid w:val="00984AD4"/>
    <w:rsid w:val="009878EB"/>
    <w:rsid w:val="00990D67"/>
    <w:rsid w:val="00990F28"/>
    <w:rsid w:val="009919F3"/>
    <w:rsid w:val="00992732"/>
    <w:rsid w:val="00993BEA"/>
    <w:rsid w:val="00993F7E"/>
    <w:rsid w:val="00996B43"/>
    <w:rsid w:val="009979B7"/>
    <w:rsid w:val="009A02DF"/>
    <w:rsid w:val="009A225A"/>
    <w:rsid w:val="009A2279"/>
    <w:rsid w:val="009A3725"/>
    <w:rsid w:val="009A67F6"/>
    <w:rsid w:val="009A6A05"/>
    <w:rsid w:val="009B105E"/>
    <w:rsid w:val="009B4414"/>
    <w:rsid w:val="009B544F"/>
    <w:rsid w:val="009C1CA6"/>
    <w:rsid w:val="009C3A82"/>
    <w:rsid w:val="009C5759"/>
    <w:rsid w:val="009C7F77"/>
    <w:rsid w:val="009D1C5F"/>
    <w:rsid w:val="009D3811"/>
    <w:rsid w:val="009D7930"/>
    <w:rsid w:val="009E1A6B"/>
    <w:rsid w:val="009E3F9C"/>
    <w:rsid w:val="009E67EE"/>
    <w:rsid w:val="009F0219"/>
    <w:rsid w:val="009F0E54"/>
    <w:rsid w:val="009F1881"/>
    <w:rsid w:val="00A02799"/>
    <w:rsid w:val="00A02E97"/>
    <w:rsid w:val="00A048C4"/>
    <w:rsid w:val="00A05B48"/>
    <w:rsid w:val="00A05D26"/>
    <w:rsid w:val="00A11F7C"/>
    <w:rsid w:val="00A11FD3"/>
    <w:rsid w:val="00A134D6"/>
    <w:rsid w:val="00A237CB"/>
    <w:rsid w:val="00A239E4"/>
    <w:rsid w:val="00A25A11"/>
    <w:rsid w:val="00A27C69"/>
    <w:rsid w:val="00A315D6"/>
    <w:rsid w:val="00A32095"/>
    <w:rsid w:val="00A34FDB"/>
    <w:rsid w:val="00A36F33"/>
    <w:rsid w:val="00A42FCA"/>
    <w:rsid w:val="00A43B98"/>
    <w:rsid w:val="00A43F1A"/>
    <w:rsid w:val="00A442BC"/>
    <w:rsid w:val="00A44B09"/>
    <w:rsid w:val="00A450BA"/>
    <w:rsid w:val="00A452C3"/>
    <w:rsid w:val="00A47990"/>
    <w:rsid w:val="00A50EC3"/>
    <w:rsid w:val="00A539B5"/>
    <w:rsid w:val="00A54542"/>
    <w:rsid w:val="00A56725"/>
    <w:rsid w:val="00A61233"/>
    <w:rsid w:val="00A638E2"/>
    <w:rsid w:val="00A67836"/>
    <w:rsid w:val="00A709BF"/>
    <w:rsid w:val="00A71E8F"/>
    <w:rsid w:val="00A80552"/>
    <w:rsid w:val="00A80915"/>
    <w:rsid w:val="00A82383"/>
    <w:rsid w:val="00A8297C"/>
    <w:rsid w:val="00A842C9"/>
    <w:rsid w:val="00A921DE"/>
    <w:rsid w:val="00A925D6"/>
    <w:rsid w:val="00A927AC"/>
    <w:rsid w:val="00A95758"/>
    <w:rsid w:val="00A9687D"/>
    <w:rsid w:val="00A9704D"/>
    <w:rsid w:val="00AA0B94"/>
    <w:rsid w:val="00AA1686"/>
    <w:rsid w:val="00AA172C"/>
    <w:rsid w:val="00AA18E3"/>
    <w:rsid w:val="00AA2B39"/>
    <w:rsid w:val="00AA4782"/>
    <w:rsid w:val="00AA60B6"/>
    <w:rsid w:val="00AA73DA"/>
    <w:rsid w:val="00AA796A"/>
    <w:rsid w:val="00AB1B4B"/>
    <w:rsid w:val="00AB42BB"/>
    <w:rsid w:val="00AB467E"/>
    <w:rsid w:val="00AB4C0F"/>
    <w:rsid w:val="00AB65BB"/>
    <w:rsid w:val="00AB77B8"/>
    <w:rsid w:val="00AB7925"/>
    <w:rsid w:val="00AC4B5A"/>
    <w:rsid w:val="00AC4CD4"/>
    <w:rsid w:val="00AC531D"/>
    <w:rsid w:val="00AC5D23"/>
    <w:rsid w:val="00AC6821"/>
    <w:rsid w:val="00AD2C2D"/>
    <w:rsid w:val="00AE0280"/>
    <w:rsid w:val="00AE3594"/>
    <w:rsid w:val="00AE61E4"/>
    <w:rsid w:val="00AE777E"/>
    <w:rsid w:val="00AE79D1"/>
    <w:rsid w:val="00AF49D9"/>
    <w:rsid w:val="00AF5FC1"/>
    <w:rsid w:val="00AF62C4"/>
    <w:rsid w:val="00B005BE"/>
    <w:rsid w:val="00B010E6"/>
    <w:rsid w:val="00B02FE7"/>
    <w:rsid w:val="00B071E3"/>
    <w:rsid w:val="00B10059"/>
    <w:rsid w:val="00B107A8"/>
    <w:rsid w:val="00B1274F"/>
    <w:rsid w:val="00B15862"/>
    <w:rsid w:val="00B15A63"/>
    <w:rsid w:val="00B223F7"/>
    <w:rsid w:val="00B22783"/>
    <w:rsid w:val="00B24CB2"/>
    <w:rsid w:val="00B3021F"/>
    <w:rsid w:val="00B32EAF"/>
    <w:rsid w:val="00B34A4F"/>
    <w:rsid w:val="00B34F56"/>
    <w:rsid w:val="00B35971"/>
    <w:rsid w:val="00B40186"/>
    <w:rsid w:val="00B40782"/>
    <w:rsid w:val="00B42079"/>
    <w:rsid w:val="00B43B99"/>
    <w:rsid w:val="00B46810"/>
    <w:rsid w:val="00B501B4"/>
    <w:rsid w:val="00B513F4"/>
    <w:rsid w:val="00B52536"/>
    <w:rsid w:val="00B53CF1"/>
    <w:rsid w:val="00B54471"/>
    <w:rsid w:val="00B546B0"/>
    <w:rsid w:val="00B55779"/>
    <w:rsid w:val="00B55DC4"/>
    <w:rsid w:val="00B56E28"/>
    <w:rsid w:val="00B57E74"/>
    <w:rsid w:val="00B621B3"/>
    <w:rsid w:val="00B63723"/>
    <w:rsid w:val="00B63D7F"/>
    <w:rsid w:val="00B7182A"/>
    <w:rsid w:val="00B722C2"/>
    <w:rsid w:val="00B73539"/>
    <w:rsid w:val="00B83A16"/>
    <w:rsid w:val="00B83F41"/>
    <w:rsid w:val="00B85CF0"/>
    <w:rsid w:val="00B86216"/>
    <w:rsid w:val="00B8743E"/>
    <w:rsid w:val="00B903EB"/>
    <w:rsid w:val="00B904FC"/>
    <w:rsid w:val="00B9115B"/>
    <w:rsid w:val="00B92679"/>
    <w:rsid w:val="00B9721A"/>
    <w:rsid w:val="00BA0017"/>
    <w:rsid w:val="00BA0759"/>
    <w:rsid w:val="00BA0CD8"/>
    <w:rsid w:val="00BA219F"/>
    <w:rsid w:val="00BA2990"/>
    <w:rsid w:val="00BA604E"/>
    <w:rsid w:val="00BA737C"/>
    <w:rsid w:val="00BB2C98"/>
    <w:rsid w:val="00BB5D4B"/>
    <w:rsid w:val="00BB5D66"/>
    <w:rsid w:val="00BB6DBE"/>
    <w:rsid w:val="00BB6F68"/>
    <w:rsid w:val="00BC020D"/>
    <w:rsid w:val="00BC0AFC"/>
    <w:rsid w:val="00BC0F42"/>
    <w:rsid w:val="00BC22F8"/>
    <w:rsid w:val="00BC291E"/>
    <w:rsid w:val="00BC47AC"/>
    <w:rsid w:val="00BC5C13"/>
    <w:rsid w:val="00BC65C2"/>
    <w:rsid w:val="00BC7076"/>
    <w:rsid w:val="00BD76AC"/>
    <w:rsid w:val="00BE0D5F"/>
    <w:rsid w:val="00BE31A8"/>
    <w:rsid w:val="00BE46E4"/>
    <w:rsid w:val="00BE51A0"/>
    <w:rsid w:val="00BF0D69"/>
    <w:rsid w:val="00BF1986"/>
    <w:rsid w:val="00BF1CB5"/>
    <w:rsid w:val="00BF27CF"/>
    <w:rsid w:val="00BF29F5"/>
    <w:rsid w:val="00BF3AC5"/>
    <w:rsid w:val="00BF3F1F"/>
    <w:rsid w:val="00BF5127"/>
    <w:rsid w:val="00BF6322"/>
    <w:rsid w:val="00C0090B"/>
    <w:rsid w:val="00C00E3A"/>
    <w:rsid w:val="00C02715"/>
    <w:rsid w:val="00C02BA0"/>
    <w:rsid w:val="00C05498"/>
    <w:rsid w:val="00C1009E"/>
    <w:rsid w:val="00C13E16"/>
    <w:rsid w:val="00C158FC"/>
    <w:rsid w:val="00C15BBF"/>
    <w:rsid w:val="00C15DC8"/>
    <w:rsid w:val="00C16B30"/>
    <w:rsid w:val="00C218E6"/>
    <w:rsid w:val="00C22EF3"/>
    <w:rsid w:val="00C2494C"/>
    <w:rsid w:val="00C26F58"/>
    <w:rsid w:val="00C27072"/>
    <w:rsid w:val="00C30B5C"/>
    <w:rsid w:val="00C345E3"/>
    <w:rsid w:val="00C36FC2"/>
    <w:rsid w:val="00C40AFC"/>
    <w:rsid w:val="00C40F13"/>
    <w:rsid w:val="00C4328E"/>
    <w:rsid w:val="00C432ED"/>
    <w:rsid w:val="00C439E0"/>
    <w:rsid w:val="00C46195"/>
    <w:rsid w:val="00C47BA2"/>
    <w:rsid w:val="00C50323"/>
    <w:rsid w:val="00C55A51"/>
    <w:rsid w:val="00C56678"/>
    <w:rsid w:val="00C578E7"/>
    <w:rsid w:val="00C57CCF"/>
    <w:rsid w:val="00C615E6"/>
    <w:rsid w:val="00C6249C"/>
    <w:rsid w:val="00C65732"/>
    <w:rsid w:val="00C66BD0"/>
    <w:rsid w:val="00C7407C"/>
    <w:rsid w:val="00C74BF1"/>
    <w:rsid w:val="00C753AB"/>
    <w:rsid w:val="00C75574"/>
    <w:rsid w:val="00C778EC"/>
    <w:rsid w:val="00C874FB"/>
    <w:rsid w:val="00C87552"/>
    <w:rsid w:val="00C87EE9"/>
    <w:rsid w:val="00C9067C"/>
    <w:rsid w:val="00C914F0"/>
    <w:rsid w:val="00C93551"/>
    <w:rsid w:val="00C93A7A"/>
    <w:rsid w:val="00C93F71"/>
    <w:rsid w:val="00C9407B"/>
    <w:rsid w:val="00C9779F"/>
    <w:rsid w:val="00CA060B"/>
    <w:rsid w:val="00CA17D1"/>
    <w:rsid w:val="00CB2B80"/>
    <w:rsid w:val="00CB2E94"/>
    <w:rsid w:val="00CB4AEE"/>
    <w:rsid w:val="00CB6A9A"/>
    <w:rsid w:val="00CC0D78"/>
    <w:rsid w:val="00CC460D"/>
    <w:rsid w:val="00CC55B8"/>
    <w:rsid w:val="00CC6B4F"/>
    <w:rsid w:val="00CD0F54"/>
    <w:rsid w:val="00CD47B3"/>
    <w:rsid w:val="00CE1B57"/>
    <w:rsid w:val="00CE3721"/>
    <w:rsid w:val="00CE3C47"/>
    <w:rsid w:val="00CE468B"/>
    <w:rsid w:val="00CF070B"/>
    <w:rsid w:val="00CF17C7"/>
    <w:rsid w:val="00CF1A75"/>
    <w:rsid w:val="00CF2347"/>
    <w:rsid w:val="00CF2C26"/>
    <w:rsid w:val="00CF329A"/>
    <w:rsid w:val="00CF3D47"/>
    <w:rsid w:val="00CF5DDA"/>
    <w:rsid w:val="00CF756F"/>
    <w:rsid w:val="00D021C1"/>
    <w:rsid w:val="00D03352"/>
    <w:rsid w:val="00D04488"/>
    <w:rsid w:val="00D0473E"/>
    <w:rsid w:val="00D059A3"/>
    <w:rsid w:val="00D071DF"/>
    <w:rsid w:val="00D07BC7"/>
    <w:rsid w:val="00D11D87"/>
    <w:rsid w:val="00D1227D"/>
    <w:rsid w:val="00D13037"/>
    <w:rsid w:val="00D14454"/>
    <w:rsid w:val="00D16439"/>
    <w:rsid w:val="00D16C2E"/>
    <w:rsid w:val="00D17E8F"/>
    <w:rsid w:val="00D22756"/>
    <w:rsid w:val="00D238DD"/>
    <w:rsid w:val="00D253C9"/>
    <w:rsid w:val="00D26A55"/>
    <w:rsid w:val="00D3360D"/>
    <w:rsid w:val="00D34DA0"/>
    <w:rsid w:val="00D3503F"/>
    <w:rsid w:val="00D372A9"/>
    <w:rsid w:val="00D41893"/>
    <w:rsid w:val="00D42A68"/>
    <w:rsid w:val="00D42A71"/>
    <w:rsid w:val="00D42CC7"/>
    <w:rsid w:val="00D43992"/>
    <w:rsid w:val="00D45093"/>
    <w:rsid w:val="00D45FCC"/>
    <w:rsid w:val="00D463B5"/>
    <w:rsid w:val="00D55130"/>
    <w:rsid w:val="00D55192"/>
    <w:rsid w:val="00D551EF"/>
    <w:rsid w:val="00D612A0"/>
    <w:rsid w:val="00D62785"/>
    <w:rsid w:val="00D62AA6"/>
    <w:rsid w:val="00D65E1E"/>
    <w:rsid w:val="00D66735"/>
    <w:rsid w:val="00D7214B"/>
    <w:rsid w:val="00D72494"/>
    <w:rsid w:val="00D7718E"/>
    <w:rsid w:val="00D77414"/>
    <w:rsid w:val="00D77995"/>
    <w:rsid w:val="00D81A01"/>
    <w:rsid w:val="00D81ED7"/>
    <w:rsid w:val="00D835D4"/>
    <w:rsid w:val="00D861DB"/>
    <w:rsid w:val="00D86AC5"/>
    <w:rsid w:val="00D87786"/>
    <w:rsid w:val="00D9092C"/>
    <w:rsid w:val="00D92173"/>
    <w:rsid w:val="00DA2703"/>
    <w:rsid w:val="00DA419C"/>
    <w:rsid w:val="00DA4E68"/>
    <w:rsid w:val="00DA5F61"/>
    <w:rsid w:val="00DA720C"/>
    <w:rsid w:val="00DB048A"/>
    <w:rsid w:val="00DB266D"/>
    <w:rsid w:val="00DB51C5"/>
    <w:rsid w:val="00DB57EB"/>
    <w:rsid w:val="00DB6BC4"/>
    <w:rsid w:val="00DB70CC"/>
    <w:rsid w:val="00DC21CA"/>
    <w:rsid w:val="00DC3346"/>
    <w:rsid w:val="00DC49EC"/>
    <w:rsid w:val="00DC4AD5"/>
    <w:rsid w:val="00DC4D5C"/>
    <w:rsid w:val="00DC608C"/>
    <w:rsid w:val="00DC6D0C"/>
    <w:rsid w:val="00DD1C11"/>
    <w:rsid w:val="00DD20A7"/>
    <w:rsid w:val="00DD3AE9"/>
    <w:rsid w:val="00DD7D87"/>
    <w:rsid w:val="00DE7012"/>
    <w:rsid w:val="00DF230D"/>
    <w:rsid w:val="00DF4318"/>
    <w:rsid w:val="00DF60CE"/>
    <w:rsid w:val="00E00284"/>
    <w:rsid w:val="00E0068F"/>
    <w:rsid w:val="00E07CF4"/>
    <w:rsid w:val="00E123D1"/>
    <w:rsid w:val="00E1305B"/>
    <w:rsid w:val="00E21953"/>
    <w:rsid w:val="00E22B25"/>
    <w:rsid w:val="00E2490E"/>
    <w:rsid w:val="00E26CCD"/>
    <w:rsid w:val="00E30C45"/>
    <w:rsid w:val="00E31F63"/>
    <w:rsid w:val="00E33DF0"/>
    <w:rsid w:val="00E36219"/>
    <w:rsid w:val="00E4116F"/>
    <w:rsid w:val="00E4495E"/>
    <w:rsid w:val="00E4519A"/>
    <w:rsid w:val="00E51D62"/>
    <w:rsid w:val="00E546E6"/>
    <w:rsid w:val="00E56734"/>
    <w:rsid w:val="00E641BC"/>
    <w:rsid w:val="00E6580F"/>
    <w:rsid w:val="00E660B0"/>
    <w:rsid w:val="00E669C3"/>
    <w:rsid w:val="00E66DA2"/>
    <w:rsid w:val="00E676C5"/>
    <w:rsid w:val="00E701D8"/>
    <w:rsid w:val="00E81072"/>
    <w:rsid w:val="00E82052"/>
    <w:rsid w:val="00E83A79"/>
    <w:rsid w:val="00E83F49"/>
    <w:rsid w:val="00E859E0"/>
    <w:rsid w:val="00E86AB5"/>
    <w:rsid w:val="00E91D91"/>
    <w:rsid w:val="00EA29D6"/>
    <w:rsid w:val="00EA3366"/>
    <w:rsid w:val="00EB0D7A"/>
    <w:rsid w:val="00EB1CA1"/>
    <w:rsid w:val="00EB2A8B"/>
    <w:rsid w:val="00EB5D24"/>
    <w:rsid w:val="00EB6479"/>
    <w:rsid w:val="00EB712B"/>
    <w:rsid w:val="00EB7E99"/>
    <w:rsid w:val="00EC0369"/>
    <w:rsid w:val="00EC16E8"/>
    <w:rsid w:val="00EC640F"/>
    <w:rsid w:val="00ED2DBA"/>
    <w:rsid w:val="00ED30CE"/>
    <w:rsid w:val="00ED46A9"/>
    <w:rsid w:val="00ED5E2D"/>
    <w:rsid w:val="00ED7893"/>
    <w:rsid w:val="00ED7D72"/>
    <w:rsid w:val="00EE08EE"/>
    <w:rsid w:val="00EE4104"/>
    <w:rsid w:val="00EE5BB9"/>
    <w:rsid w:val="00EF118B"/>
    <w:rsid w:val="00EF55A6"/>
    <w:rsid w:val="00F0094C"/>
    <w:rsid w:val="00F01606"/>
    <w:rsid w:val="00F02E83"/>
    <w:rsid w:val="00F034FE"/>
    <w:rsid w:val="00F05DDD"/>
    <w:rsid w:val="00F101AB"/>
    <w:rsid w:val="00F14598"/>
    <w:rsid w:val="00F16C7A"/>
    <w:rsid w:val="00F16D37"/>
    <w:rsid w:val="00F17B11"/>
    <w:rsid w:val="00F17FCF"/>
    <w:rsid w:val="00F21661"/>
    <w:rsid w:val="00F21700"/>
    <w:rsid w:val="00F240E1"/>
    <w:rsid w:val="00F2494C"/>
    <w:rsid w:val="00F25574"/>
    <w:rsid w:val="00F25E84"/>
    <w:rsid w:val="00F3087F"/>
    <w:rsid w:val="00F31BD0"/>
    <w:rsid w:val="00F34792"/>
    <w:rsid w:val="00F35092"/>
    <w:rsid w:val="00F37F89"/>
    <w:rsid w:val="00F40504"/>
    <w:rsid w:val="00F40AC4"/>
    <w:rsid w:val="00F40BF4"/>
    <w:rsid w:val="00F40C98"/>
    <w:rsid w:val="00F43C9C"/>
    <w:rsid w:val="00F469A1"/>
    <w:rsid w:val="00F56D05"/>
    <w:rsid w:val="00F57AF9"/>
    <w:rsid w:val="00F60F59"/>
    <w:rsid w:val="00F62A41"/>
    <w:rsid w:val="00F62E06"/>
    <w:rsid w:val="00F6455D"/>
    <w:rsid w:val="00F660D3"/>
    <w:rsid w:val="00F6685A"/>
    <w:rsid w:val="00F6735F"/>
    <w:rsid w:val="00F673A2"/>
    <w:rsid w:val="00F71CFC"/>
    <w:rsid w:val="00F72A36"/>
    <w:rsid w:val="00F75025"/>
    <w:rsid w:val="00F76421"/>
    <w:rsid w:val="00F7717D"/>
    <w:rsid w:val="00F77D26"/>
    <w:rsid w:val="00F8152A"/>
    <w:rsid w:val="00F835C9"/>
    <w:rsid w:val="00F8408A"/>
    <w:rsid w:val="00F84BA3"/>
    <w:rsid w:val="00F85440"/>
    <w:rsid w:val="00F91245"/>
    <w:rsid w:val="00F93D30"/>
    <w:rsid w:val="00FA0CF5"/>
    <w:rsid w:val="00FA16CC"/>
    <w:rsid w:val="00FA2C9D"/>
    <w:rsid w:val="00FA52D9"/>
    <w:rsid w:val="00FA5762"/>
    <w:rsid w:val="00FA690D"/>
    <w:rsid w:val="00FA7106"/>
    <w:rsid w:val="00FB18DD"/>
    <w:rsid w:val="00FB3186"/>
    <w:rsid w:val="00FB3813"/>
    <w:rsid w:val="00FB3CB5"/>
    <w:rsid w:val="00FB45CD"/>
    <w:rsid w:val="00FB48FA"/>
    <w:rsid w:val="00FB4C79"/>
    <w:rsid w:val="00FB5BB0"/>
    <w:rsid w:val="00FC081F"/>
    <w:rsid w:val="00FC3B30"/>
    <w:rsid w:val="00FC52AE"/>
    <w:rsid w:val="00FD1C67"/>
    <w:rsid w:val="00FD4F10"/>
    <w:rsid w:val="00FD6CFD"/>
    <w:rsid w:val="00FE3E49"/>
    <w:rsid w:val="00FE454E"/>
    <w:rsid w:val="00FE4D86"/>
    <w:rsid w:val="00FE55ED"/>
    <w:rsid w:val="00FE6B52"/>
    <w:rsid w:val="00FE6D8A"/>
    <w:rsid w:val="00FE75FC"/>
    <w:rsid w:val="00FF12ED"/>
    <w:rsid w:val="00FF2865"/>
    <w:rsid w:val="00FF39BF"/>
    <w:rsid w:val="00FF7BC4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324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E33DF0"/>
    <w:pPr>
      <w:keepNext/>
      <w:ind w:right="-5"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locked/>
    <w:rsid w:val="00B46810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E33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09B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468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57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 Spacing"/>
    <w:link w:val="a7"/>
    <w:uiPriority w:val="99"/>
    <w:qFormat/>
    <w:rsid w:val="00F6735F"/>
    <w:rPr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133D78"/>
  </w:style>
  <w:style w:type="paragraph" w:styleId="a9">
    <w:name w:val="header"/>
    <w:basedOn w:val="a"/>
    <w:link w:val="aa"/>
    <w:uiPriority w:val="99"/>
    <w:semiHidden/>
    <w:unhideWhenUsed/>
    <w:rsid w:val="00F40B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F40BF4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F40B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F40BF4"/>
    <w:rPr>
      <w:sz w:val="24"/>
      <w:szCs w:val="24"/>
    </w:rPr>
  </w:style>
  <w:style w:type="paragraph" w:customStyle="1" w:styleId="ad">
    <w:name w:val="Знак"/>
    <w:basedOn w:val="a"/>
    <w:rsid w:val="005D79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rsid w:val="005E335E"/>
    <w:rPr>
      <w:color w:val="0000FF"/>
      <w:u w:val="single"/>
    </w:rPr>
  </w:style>
  <w:style w:type="character" w:customStyle="1" w:styleId="a7">
    <w:name w:val="Без интервала Знак"/>
    <w:link w:val="a6"/>
    <w:uiPriority w:val="99"/>
    <w:locked/>
    <w:rsid w:val="00CC0D78"/>
    <w:rPr>
      <w:sz w:val="24"/>
      <w:szCs w:val="24"/>
      <w:lang w:bidi="ar-SA"/>
    </w:rPr>
  </w:style>
  <w:style w:type="paragraph" w:styleId="af">
    <w:name w:val="Normal (Web)"/>
    <w:basedOn w:val="a"/>
    <w:uiPriority w:val="99"/>
    <w:semiHidden/>
    <w:unhideWhenUsed/>
    <w:rsid w:val="00023355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3E3ABE"/>
    <w:rPr>
      <w:b/>
      <w:bCs/>
    </w:rPr>
  </w:style>
  <w:style w:type="character" w:customStyle="1" w:styleId="10">
    <w:name w:val="Заголовок 1 Знак"/>
    <w:link w:val="1"/>
    <w:uiPriority w:val="9"/>
    <w:rsid w:val="0035324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footnote text"/>
    <w:basedOn w:val="a"/>
    <w:link w:val="af2"/>
    <w:uiPriority w:val="99"/>
    <w:semiHidden/>
    <w:unhideWhenUsed/>
    <w:rsid w:val="00A8297C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8297C"/>
  </w:style>
  <w:style w:type="character" w:styleId="af3">
    <w:name w:val="footnote reference"/>
    <w:uiPriority w:val="99"/>
    <w:semiHidden/>
    <w:unhideWhenUsed/>
    <w:rsid w:val="00A8297C"/>
    <w:rPr>
      <w:vertAlign w:val="superscript"/>
    </w:rPr>
  </w:style>
  <w:style w:type="paragraph" w:customStyle="1" w:styleId="11">
    <w:name w:val="Без интервала1"/>
    <w:rsid w:val="0000443F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324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E33DF0"/>
    <w:pPr>
      <w:keepNext/>
      <w:ind w:right="-5"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locked/>
    <w:rsid w:val="00B46810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E33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09B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468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578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 Spacing"/>
    <w:link w:val="a7"/>
    <w:uiPriority w:val="99"/>
    <w:qFormat/>
    <w:rsid w:val="00F6735F"/>
    <w:rPr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133D78"/>
  </w:style>
  <w:style w:type="paragraph" w:styleId="a9">
    <w:name w:val="header"/>
    <w:basedOn w:val="a"/>
    <w:link w:val="aa"/>
    <w:uiPriority w:val="99"/>
    <w:semiHidden/>
    <w:unhideWhenUsed/>
    <w:rsid w:val="00F40B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F40BF4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F40B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F40BF4"/>
    <w:rPr>
      <w:sz w:val="24"/>
      <w:szCs w:val="24"/>
    </w:rPr>
  </w:style>
  <w:style w:type="paragraph" w:customStyle="1" w:styleId="ad">
    <w:name w:val="Знак"/>
    <w:basedOn w:val="a"/>
    <w:rsid w:val="005D79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rsid w:val="005E335E"/>
    <w:rPr>
      <w:color w:val="0000FF"/>
      <w:u w:val="single"/>
    </w:rPr>
  </w:style>
  <w:style w:type="character" w:customStyle="1" w:styleId="a7">
    <w:name w:val="Без интервала Знак"/>
    <w:link w:val="a6"/>
    <w:uiPriority w:val="99"/>
    <w:locked/>
    <w:rsid w:val="00CC0D78"/>
    <w:rPr>
      <w:sz w:val="24"/>
      <w:szCs w:val="24"/>
      <w:lang w:bidi="ar-SA"/>
    </w:rPr>
  </w:style>
  <w:style w:type="paragraph" w:styleId="af">
    <w:name w:val="Normal (Web)"/>
    <w:basedOn w:val="a"/>
    <w:uiPriority w:val="99"/>
    <w:semiHidden/>
    <w:unhideWhenUsed/>
    <w:rsid w:val="00023355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3E3ABE"/>
    <w:rPr>
      <w:b/>
      <w:bCs/>
    </w:rPr>
  </w:style>
  <w:style w:type="character" w:customStyle="1" w:styleId="10">
    <w:name w:val="Заголовок 1 Знак"/>
    <w:link w:val="1"/>
    <w:uiPriority w:val="9"/>
    <w:rsid w:val="0035324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footnote text"/>
    <w:basedOn w:val="a"/>
    <w:link w:val="af2"/>
    <w:uiPriority w:val="99"/>
    <w:semiHidden/>
    <w:unhideWhenUsed/>
    <w:rsid w:val="00A8297C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8297C"/>
  </w:style>
  <w:style w:type="character" w:styleId="af3">
    <w:name w:val="footnote reference"/>
    <w:uiPriority w:val="99"/>
    <w:semiHidden/>
    <w:unhideWhenUsed/>
    <w:rsid w:val="00A8297C"/>
    <w:rPr>
      <w:vertAlign w:val="superscript"/>
    </w:rPr>
  </w:style>
  <w:style w:type="paragraph" w:customStyle="1" w:styleId="11">
    <w:name w:val="Без интервала1"/>
    <w:rsid w:val="0000443F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730F3-B20F-4438-B607-9BAA2A78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</dc:creator>
  <cp:lastModifiedBy>Пользователь</cp:lastModifiedBy>
  <cp:revision>5</cp:revision>
  <cp:lastPrinted>2021-06-11T12:29:00Z</cp:lastPrinted>
  <dcterms:created xsi:type="dcterms:W3CDTF">2021-06-21T19:40:00Z</dcterms:created>
  <dcterms:modified xsi:type="dcterms:W3CDTF">2021-10-01T12:26:00Z</dcterms:modified>
</cp:coreProperties>
</file>